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5965CF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b/>
          <w:color w:val="215868"/>
          <w:sz w:val="48"/>
          <w:szCs w:val="48"/>
        </w:rPr>
        <w:t>Zadani</w:t>
      </w:r>
      <w:r w:rsidR="00573FD3">
        <w:rPr>
          <w:b/>
          <w:color w:val="215868"/>
          <w:sz w:val="48"/>
          <w:szCs w:val="48"/>
        </w:rPr>
        <w:t>e</w:t>
      </w:r>
    </w:p>
    <w:p w:rsidR="006E6451" w:rsidRPr="006E6451" w:rsidRDefault="006459EA" w:rsidP="00B35EA6">
      <w:pPr>
        <w:pStyle w:val="Tytu"/>
        <w:numPr>
          <w:ilvl w:val="0"/>
          <w:numId w:val="6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color w:val="215868"/>
          <w:sz w:val="28"/>
          <w:szCs w:val="28"/>
        </w:rPr>
        <w:t>W miejsce znaku zapytania wpisz odpowiednią jednostkę długości.</w:t>
      </w:r>
    </w:p>
    <w:p w:rsidR="007A369E" w:rsidRDefault="007350E7" w:rsidP="007A369E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25815" wp14:editId="02A9C1E6">
                <wp:simplePos x="0" y="0"/>
                <wp:positionH relativeFrom="column">
                  <wp:posOffset>5452110</wp:posOffset>
                </wp:positionH>
                <wp:positionV relativeFrom="paragraph">
                  <wp:posOffset>967740</wp:posOffset>
                </wp:positionV>
                <wp:extent cx="609600" cy="1331595"/>
                <wp:effectExtent l="0" t="0" r="0" b="1905"/>
                <wp:wrapNone/>
                <wp:docPr id="631" name="Pole tekstow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133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9EA" w:rsidRPr="006459EA" w:rsidRDefault="006459EA" w:rsidP="006459EA">
                            <w:pPr>
                              <w:jc w:val="center"/>
                              <w:rPr>
                                <w:b/>
                                <w:noProof/>
                                <w:color w:val="215868"/>
                                <w:sz w:val="1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459EA">
                              <w:rPr>
                                <w:b/>
                                <w:noProof/>
                                <w:color w:val="215868"/>
                                <w:sz w:val="1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31" o:spid="_x0000_s1026" type="#_x0000_t202" style="position:absolute;margin-left:429.3pt;margin-top:76.2pt;width:48pt;height:10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" filled="f" stroked="f">
                <v:fill o:detectmouseclick="t"/>
                <v:textbox>
                  <w:txbxContent>
                    <w:p w:rsidR="006459EA" w:rsidRPr="006459EA" w:rsidRDefault="006459EA" w:rsidP="006459EA">
                      <w:pPr>
                        <w:jc w:val="center"/>
                        <w:rPr>
                          <w:b/>
                          <w:noProof/>
                          <w:color w:val="215868"/>
                          <w:sz w:val="1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459EA">
                        <w:rPr>
                          <w:b/>
                          <w:noProof/>
                          <w:color w:val="215868"/>
                          <w:sz w:val="1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9E680A" wp14:editId="590A50FA">
                <wp:simplePos x="0" y="0"/>
                <wp:positionH relativeFrom="column">
                  <wp:posOffset>4162425</wp:posOffset>
                </wp:positionH>
                <wp:positionV relativeFrom="paragraph">
                  <wp:posOffset>1311910</wp:posOffset>
                </wp:positionV>
                <wp:extent cx="1828800" cy="1828800"/>
                <wp:effectExtent l="0" t="0" r="0" b="1270"/>
                <wp:wrapNone/>
                <wp:docPr id="632" name="Pole tekstowe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3EEA" w:rsidRPr="00A13EEA" w:rsidRDefault="00A13EEA" w:rsidP="00A13EEA">
                            <w:pPr>
                              <w:pStyle w:val="Tytu"/>
                              <w:tabs>
                                <w:tab w:val="left" w:pos="851"/>
                              </w:tabs>
                              <w:spacing w:line="360" w:lineRule="auto"/>
                              <w:ind w:left="720"/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32" o:spid="_x0000_s1027" type="#_x0000_t202" style="position:absolute;margin-left:327.75pt;margin-top:103.3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" filled="f" stroked="f">
                <v:fill o:detectmouseclick="t"/>
                <v:textbox style="mso-fit-shape-to-text:t">
                  <w:txbxContent>
                    <w:p w:rsidR="00A13EEA" w:rsidRPr="00A13EEA" w:rsidRDefault="00A13EEA" w:rsidP="00A13EEA">
                      <w:pPr>
                        <w:pStyle w:val="Tytu"/>
                        <w:tabs>
                          <w:tab w:val="left" w:pos="851"/>
                        </w:tabs>
                        <w:spacing w:line="360" w:lineRule="auto"/>
                        <w:ind w:left="720"/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7BD15EB5" wp14:editId="2A2B486E">
            <wp:simplePos x="0" y="0"/>
            <wp:positionH relativeFrom="column">
              <wp:posOffset>3670935</wp:posOffset>
            </wp:positionH>
            <wp:positionV relativeFrom="paragraph">
              <wp:posOffset>158750</wp:posOffset>
            </wp:positionV>
            <wp:extent cx="1485900" cy="1390650"/>
            <wp:effectExtent l="0" t="0" r="0" b="0"/>
            <wp:wrapTight wrapText="bothSides">
              <wp:wrapPolygon edited="0">
                <wp:start x="13015" y="0"/>
                <wp:lineTo x="9969" y="592"/>
                <wp:lineTo x="4985" y="3551"/>
                <wp:lineTo x="4985" y="4734"/>
                <wp:lineTo x="2492" y="7397"/>
                <wp:lineTo x="1938" y="8285"/>
                <wp:lineTo x="1938" y="9468"/>
                <wp:lineTo x="0" y="14203"/>
                <wp:lineTo x="0" y="18937"/>
                <wp:lineTo x="10800" y="19529"/>
                <wp:lineTo x="12462" y="21304"/>
                <wp:lineTo x="13015" y="21304"/>
                <wp:lineTo x="15508" y="21304"/>
                <wp:lineTo x="21323" y="19529"/>
                <wp:lineTo x="21323" y="18345"/>
                <wp:lineTo x="17446" y="14203"/>
                <wp:lineTo x="19108" y="9468"/>
                <wp:lineTo x="19385" y="2959"/>
                <wp:lineTo x="16338" y="0"/>
                <wp:lineTo x="14400" y="0"/>
                <wp:lineTo x="13015" y="0"/>
              </wp:wrapPolygon>
            </wp:wrapTight>
            <wp:docPr id="630" name="Obraz 630" descr="C:\Users\Ania\AppData\Local\Microsoft\Windows\Temporary Internet Files\Content.IE5\AKSHKWQ7\MC9004413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a\AppData\Local\Microsoft\Windows\Temporary Internet Files\Content.IE5\AKSHKWQ7\MC90044139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67568" wp14:editId="165301A2">
                <wp:simplePos x="0" y="0"/>
                <wp:positionH relativeFrom="column">
                  <wp:posOffset>2223135</wp:posOffset>
                </wp:positionH>
                <wp:positionV relativeFrom="paragraph">
                  <wp:posOffset>156210</wp:posOffset>
                </wp:positionV>
                <wp:extent cx="609600" cy="1331595"/>
                <wp:effectExtent l="0" t="0" r="0" b="1905"/>
                <wp:wrapNone/>
                <wp:docPr id="629" name="Pole tekstowe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133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9EA" w:rsidRPr="007350E7" w:rsidRDefault="006459EA" w:rsidP="006459EA">
                            <w:pPr>
                              <w:jc w:val="center"/>
                              <w:rPr>
                                <w:b/>
                                <w:noProof/>
                                <w:color w:val="215868"/>
                                <w:sz w:val="16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350E7">
                              <w:rPr>
                                <w:b/>
                                <w:noProof/>
                                <w:color w:val="215868"/>
                                <w:sz w:val="16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29" o:spid="_x0000_s1028" type="#_x0000_t202" style="position:absolute;margin-left:175.05pt;margin-top:12.3pt;width:48pt;height:10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" filled="f" stroked="f">
                <v:fill o:detectmouseclick="t"/>
                <v:textbox>
                  <w:txbxContent>
                    <w:p w:rsidR="006459EA" w:rsidRPr="007350E7" w:rsidRDefault="006459EA" w:rsidP="006459EA">
                      <w:pPr>
                        <w:jc w:val="center"/>
                        <w:rPr>
                          <w:b/>
                          <w:noProof/>
                          <w:color w:val="215868"/>
                          <w:sz w:val="16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350E7">
                        <w:rPr>
                          <w:b/>
                          <w:noProof/>
                          <w:color w:val="215868"/>
                          <w:sz w:val="16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6459EA">
        <w:rPr>
          <w:noProof/>
          <w:color w:val="215868"/>
          <w:sz w:val="28"/>
          <w:szCs w:val="28"/>
          <w:lang w:eastAsia="pl-PL"/>
        </w:rPr>
        <w:drawing>
          <wp:inline distT="0" distB="0" distL="0" distR="0" wp14:anchorId="15F3CEC7" wp14:editId="45505F97">
            <wp:extent cx="2825750" cy="1800866"/>
            <wp:effectExtent l="0" t="0" r="0" b="8890"/>
            <wp:docPr id="628" name="Obraz 628" descr="C:\Users\Ania\AppData\Local\Microsoft\Windows\Temporary Internet Files\Content.IE5\SI614T7F\MC9004321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a\AppData\Local\Microsoft\Windows\Temporary Internet Files\Content.IE5\SI614T7F\MC900432149[1].w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522" cy="180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9EA" w:rsidRDefault="006459EA" w:rsidP="007A369E">
      <w:pPr>
        <w:rPr>
          <w:lang w:eastAsia="pl-PL"/>
        </w:rPr>
      </w:pPr>
    </w:p>
    <w:p w:rsidR="006459EA" w:rsidRDefault="007350E7" w:rsidP="007A369E">
      <w:pPr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5408" behindDoc="1" locked="0" layoutInCell="1" allowOverlap="1" wp14:anchorId="0FD5769A" wp14:editId="0B339923">
            <wp:simplePos x="0" y="0"/>
            <wp:positionH relativeFrom="column">
              <wp:posOffset>670560</wp:posOffset>
            </wp:positionH>
            <wp:positionV relativeFrom="paragraph">
              <wp:posOffset>14605</wp:posOffset>
            </wp:positionV>
            <wp:extent cx="1183005" cy="1685925"/>
            <wp:effectExtent l="0" t="0" r="0" b="9525"/>
            <wp:wrapTight wrapText="bothSides">
              <wp:wrapPolygon edited="0">
                <wp:start x="9043" y="0"/>
                <wp:lineTo x="4522" y="1708"/>
                <wp:lineTo x="1391" y="3417"/>
                <wp:lineTo x="0" y="6590"/>
                <wp:lineTo x="0" y="13180"/>
                <wp:lineTo x="696" y="20258"/>
                <wp:lineTo x="6261" y="21478"/>
                <wp:lineTo x="9043" y="21478"/>
                <wp:lineTo x="14957" y="21478"/>
                <wp:lineTo x="16696" y="21478"/>
                <wp:lineTo x="21217" y="20014"/>
                <wp:lineTo x="21217" y="18793"/>
                <wp:lineTo x="20522" y="14400"/>
                <wp:lineTo x="18435" y="11715"/>
                <wp:lineTo x="18087" y="7810"/>
                <wp:lineTo x="16696" y="3905"/>
                <wp:lineTo x="12174" y="0"/>
                <wp:lineTo x="9043" y="0"/>
              </wp:wrapPolygon>
            </wp:wrapTight>
            <wp:docPr id="633" name="Obraz 633" descr="C:\Users\Ania\AppData\Local\Microsoft\Windows\Temporary Internet Files\Content.IE5\CXABBVED\MC9000888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a\AppData\Local\Microsoft\Windows\Temporary Internet Files\Content.IE5\CXABBVED\MC90008888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548">
        <w:rPr>
          <w:noProof/>
          <w:lang w:eastAsia="pl-PL"/>
        </w:rPr>
        <w:drawing>
          <wp:anchor distT="0" distB="0" distL="114300" distR="114300" simplePos="0" relativeHeight="251670528" behindDoc="1" locked="0" layoutInCell="1" allowOverlap="1" wp14:anchorId="3278432E" wp14:editId="4AB60FDB">
            <wp:simplePos x="0" y="0"/>
            <wp:positionH relativeFrom="column">
              <wp:posOffset>3842385</wp:posOffset>
            </wp:positionH>
            <wp:positionV relativeFrom="paragraph">
              <wp:posOffset>15218</wp:posOffset>
            </wp:positionV>
            <wp:extent cx="1096256" cy="1551305"/>
            <wp:effectExtent l="0" t="0" r="8890" b="0"/>
            <wp:wrapNone/>
            <wp:docPr id="636" name="Obraz 636" descr="C:\Users\Ania\AppData\Local\Microsoft\Windows\Temporary Internet Files\Content.IE5\CXABBVED\MC900370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ia\AppData\Local\Microsoft\Windows\Temporary Internet Files\Content.IE5\CXABBVED\MC900370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256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E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6AEA9D" wp14:editId="69B7642F">
                <wp:simplePos x="0" y="0"/>
                <wp:positionH relativeFrom="column">
                  <wp:posOffset>2604135</wp:posOffset>
                </wp:positionH>
                <wp:positionV relativeFrom="paragraph">
                  <wp:posOffset>236855</wp:posOffset>
                </wp:positionV>
                <wp:extent cx="609600" cy="1331595"/>
                <wp:effectExtent l="0" t="0" r="0" b="1905"/>
                <wp:wrapNone/>
                <wp:docPr id="635" name="Pole tekstow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133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3EEA" w:rsidRPr="006459EA" w:rsidRDefault="00A13EEA" w:rsidP="00A13EEA">
                            <w:pPr>
                              <w:jc w:val="center"/>
                              <w:rPr>
                                <w:b/>
                                <w:noProof/>
                                <w:color w:val="215868"/>
                                <w:sz w:val="1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459EA">
                              <w:rPr>
                                <w:b/>
                                <w:noProof/>
                                <w:color w:val="215868"/>
                                <w:sz w:val="1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35" o:spid="_x0000_s1029" type="#_x0000_t202" style="position:absolute;margin-left:205.05pt;margin-top:18.65pt;width:48pt;height:10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" filled="f" stroked="f">
                <v:fill o:detectmouseclick="t"/>
                <v:textbox>
                  <w:txbxContent>
                    <w:p w:rsidR="00A13EEA" w:rsidRPr="006459EA" w:rsidRDefault="00A13EEA" w:rsidP="00A13EEA">
                      <w:pPr>
                        <w:jc w:val="center"/>
                        <w:rPr>
                          <w:b/>
                          <w:noProof/>
                          <w:color w:val="215868"/>
                          <w:sz w:val="1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459EA">
                        <w:rPr>
                          <w:b/>
                          <w:noProof/>
                          <w:color w:val="215868"/>
                          <w:sz w:val="1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A13EEA" w:rsidRDefault="00502548" w:rsidP="007A369E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DDC898" wp14:editId="3C652A0A">
                <wp:simplePos x="0" y="0"/>
                <wp:positionH relativeFrom="column">
                  <wp:posOffset>5299710</wp:posOffset>
                </wp:positionH>
                <wp:positionV relativeFrom="paragraph">
                  <wp:posOffset>15240</wp:posOffset>
                </wp:positionV>
                <wp:extent cx="609600" cy="1331595"/>
                <wp:effectExtent l="0" t="0" r="0" b="1905"/>
                <wp:wrapNone/>
                <wp:docPr id="638" name="Pole tekstowe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133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2548" w:rsidRPr="006459EA" w:rsidRDefault="00502548" w:rsidP="00502548">
                            <w:pPr>
                              <w:jc w:val="center"/>
                              <w:rPr>
                                <w:b/>
                                <w:noProof/>
                                <w:color w:val="215868"/>
                                <w:sz w:val="1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459EA">
                              <w:rPr>
                                <w:b/>
                                <w:noProof/>
                                <w:color w:val="215868"/>
                                <w:sz w:val="1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38" o:spid="_x0000_s1030" type="#_x0000_t202" style="position:absolute;margin-left:417.3pt;margin-top:1.2pt;width:48pt;height:10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" filled="f" stroked="f">
                <v:fill o:detectmouseclick="t"/>
                <v:textbox>
                  <w:txbxContent>
                    <w:p w:rsidR="00502548" w:rsidRPr="006459EA" w:rsidRDefault="00502548" w:rsidP="00502548">
                      <w:pPr>
                        <w:jc w:val="center"/>
                        <w:rPr>
                          <w:b/>
                          <w:noProof/>
                          <w:color w:val="215868"/>
                          <w:sz w:val="1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459EA">
                        <w:rPr>
                          <w:b/>
                          <w:noProof/>
                          <w:color w:val="215868"/>
                          <w:sz w:val="1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A13EEA" w:rsidRDefault="007350E7" w:rsidP="007A369E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8CCEAB" wp14:editId="43E16EAE">
                <wp:simplePos x="0" y="0"/>
                <wp:positionH relativeFrom="column">
                  <wp:posOffset>4266565</wp:posOffset>
                </wp:positionH>
                <wp:positionV relativeFrom="paragraph">
                  <wp:posOffset>100330</wp:posOffset>
                </wp:positionV>
                <wp:extent cx="1828800" cy="1828800"/>
                <wp:effectExtent l="0" t="0" r="0" b="1270"/>
                <wp:wrapNone/>
                <wp:docPr id="637" name="Pole tekstowe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2548" w:rsidRPr="00A13EEA" w:rsidRDefault="00502548" w:rsidP="00502548">
                            <w:pPr>
                              <w:pStyle w:val="Tytu"/>
                              <w:tabs>
                                <w:tab w:val="left" w:pos="851"/>
                              </w:tabs>
                              <w:spacing w:line="360" w:lineRule="auto"/>
                              <w:ind w:left="720"/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37" o:spid="_x0000_s1031" type="#_x0000_t202" style="position:absolute;margin-left:335.95pt;margin-top:7.9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" filled="f" stroked="f">
                <v:fill o:detectmouseclick="t"/>
                <v:textbox style="mso-fit-shape-to-text:t">
                  <w:txbxContent>
                    <w:p w:rsidR="00502548" w:rsidRPr="00A13EEA" w:rsidRDefault="00502548" w:rsidP="00502548">
                      <w:pPr>
                        <w:pStyle w:val="Tytu"/>
                        <w:tabs>
                          <w:tab w:val="left" w:pos="851"/>
                        </w:tabs>
                        <w:spacing w:line="360" w:lineRule="auto"/>
                        <w:ind w:left="720"/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  <w:r w:rsidR="00A13E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1372E6" wp14:editId="652BC761">
                <wp:simplePos x="0" y="0"/>
                <wp:positionH relativeFrom="column">
                  <wp:posOffset>1266825</wp:posOffset>
                </wp:positionH>
                <wp:positionV relativeFrom="paragraph">
                  <wp:posOffset>81280</wp:posOffset>
                </wp:positionV>
                <wp:extent cx="1828800" cy="1828800"/>
                <wp:effectExtent l="0" t="0" r="0" b="1270"/>
                <wp:wrapNone/>
                <wp:docPr id="634" name="Pole tekstow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3EEA" w:rsidRPr="00A13EEA" w:rsidRDefault="00A13EEA" w:rsidP="00A13EEA">
                            <w:pPr>
                              <w:pStyle w:val="Tytu"/>
                              <w:tabs>
                                <w:tab w:val="left" w:pos="851"/>
                              </w:tabs>
                              <w:spacing w:line="360" w:lineRule="auto"/>
                              <w:ind w:left="720"/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14</w:t>
                            </w:r>
                            <w:r w:rsidR="00502548"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  <w:r>
                              <w:rPr>
                                <w:b/>
                                <w:color w:val="21586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34" o:spid="_x0000_s1032" type="#_x0000_t202" style="position:absolute;margin-left:99.75pt;margin-top:6.4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" filled="f" stroked="f">
                <v:fill o:detectmouseclick="t"/>
                <v:textbox style="mso-fit-shape-to-text:t">
                  <w:txbxContent>
                    <w:p w:rsidR="00A13EEA" w:rsidRPr="00A13EEA" w:rsidRDefault="00A13EEA" w:rsidP="00A13EEA">
                      <w:pPr>
                        <w:pStyle w:val="Tytu"/>
                        <w:tabs>
                          <w:tab w:val="left" w:pos="851"/>
                        </w:tabs>
                        <w:spacing w:line="360" w:lineRule="auto"/>
                        <w:ind w:left="720"/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14</w:t>
                      </w:r>
                      <w:r w:rsidR="00502548"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,</w:t>
                      </w:r>
                      <w:r>
                        <w:rPr>
                          <w:b/>
                          <w:color w:val="21586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A13EEA" w:rsidRDefault="00A13EEA" w:rsidP="007A369E">
      <w:pPr>
        <w:rPr>
          <w:lang w:eastAsia="pl-PL"/>
        </w:rPr>
      </w:pPr>
    </w:p>
    <w:p w:rsidR="00A13EEA" w:rsidRDefault="00A13EEA" w:rsidP="007A369E">
      <w:pPr>
        <w:rPr>
          <w:lang w:eastAsia="pl-PL"/>
        </w:rPr>
      </w:pPr>
    </w:p>
    <w:p w:rsidR="00A13EEA" w:rsidRDefault="00A13EEA" w:rsidP="007A369E">
      <w:pPr>
        <w:rPr>
          <w:lang w:eastAsia="pl-PL"/>
        </w:rPr>
      </w:pPr>
    </w:p>
    <w:p w:rsidR="00A13EEA" w:rsidRDefault="00A13EEA" w:rsidP="007A369E">
      <w:pPr>
        <w:rPr>
          <w:lang w:eastAsia="pl-PL"/>
        </w:rPr>
      </w:pPr>
    </w:p>
    <w:p w:rsidR="00A13EEA" w:rsidRDefault="00A13EEA" w:rsidP="00B35EA6">
      <w:pPr>
        <w:pStyle w:val="Akapitzlist"/>
        <w:numPr>
          <w:ilvl w:val="0"/>
          <w:numId w:val="7"/>
        </w:numPr>
        <w:spacing w:line="360" w:lineRule="auto"/>
        <w:rPr>
          <w:rFonts w:ascii="Cambria" w:eastAsia="Times New Roman" w:hAnsi="Cambria"/>
          <w:color w:val="215868"/>
          <w:kern w:val="28"/>
          <w:sz w:val="28"/>
          <w:szCs w:val="28"/>
        </w:rPr>
      </w:pPr>
      <w:r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Podaj inną formę zapisu danej jednostki, </w:t>
      </w:r>
      <w:r w:rsidRPr="00A13EEA">
        <w:rPr>
          <w:rFonts w:ascii="Cambria" w:eastAsia="Times New Roman" w:hAnsi="Cambria"/>
          <w:i/>
          <w:color w:val="215868"/>
          <w:kern w:val="28"/>
          <w:sz w:val="28"/>
          <w:szCs w:val="28"/>
        </w:rPr>
        <w:t>np. 1 m = 100 cm</w:t>
      </w:r>
      <w:r>
        <w:rPr>
          <w:rFonts w:ascii="Cambria" w:eastAsia="Times New Roman" w:hAnsi="Cambria"/>
          <w:color w:val="215868"/>
          <w:kern w:val="28"/>
          <w:sz w:val="28"/>
          <w:szCs w:val="28"/>
        </w:rPr>
        <w:t>.</w:t>
      </w:r>
    </w:p>
    <w:p w:rsidR="00502548" w:rsidRPr="007350E7" w:rsidRDefault="00A13EEA" w:rsidP="00B35EA6">
      <w:pPr>
        <w:pStyle w:val="Akapitzlist"/>
        <w:numPr>
          <w:ilvl w:val="0"/>
          <w:numId w:val="7"/>
        </w:numPr>
        <w:spacing w:line="360" w:lineRule="auto"/>
        <w:rPr>
          <w:rFonts w:ascii="Cambria" w:eastAsia="Times New Roman" w:hAnsi="Cambria"/>
          <w:color w:val="215868"/>
          <w:kern w:val="28"/>
          <w:sz w:val="28"/>
          <w:szCs w:val="28"/>
        </w:rPr>
      </w:pPr>
      <w:r>
        <w:rPr>
          <w:rFonts w:ascii="Cambria" w:eastAsia="Times New Roman" w:hAnsi="Cambria"/>
          <w:color w:val="215868"/>
          <w:kern w:val="28"/>
          <w:sz w:val="28"/>
          <w:szCs w:val="28"/>
        </w:rPr>
        <w:t>Z</w:t>
      </w:r>
      <w:r w:rsidRPr="00A13EEA">
        <w:rPr>
          <w:rFonts w:ascii="Cambria" w:eastAsia="Times New Roman" w:hAnsi="Cambria"/>
          <w:color w:val="215868"/>
          <w:kern w:val="28"/>
          <w:sz w:val="28"/>
          <w:szCs w:val="28"/>
        </w:rPr>
        <w:t>amień podane wielkości na najmniejsze możliwe jednostki.</w:t>
      </w:r>
      <w:r w:rsidR="007350E7">
        <w:rPr>
          <w:rFonts w:ascii="Cambria" w:eastAsia="Times New Roman" w:hAnsi="Cambria"/>
          <w:color w:val="215868"/>
          <w:kern w:val="28"/>
          <w:sz w:val="28"/>
          <w:szCs w:val="28"/>
        </w:rPr>
        <w:br/>
      </w:r>
    </w:p>
    <w:p w:rsidR="00502548" w:rsidRDefault="00502548" w:rsidP="00B35EA6">
      <w:pPr>
        <w:pStyle w:val="Akapitzlist"/>
        <w:numPr>
          <w:ilvl w:val="0"/>
          <w:numId w:val="8"/>
        </w:numPr>
        <w:rPr>
          <w:rFonts w:ascii="Cambria" w:eastAsia="Times New Roman" w:hAnsi="Cambria"/>
          <w:color w:val="215868"/>
          <w:kern w:val="28"/>
          <w:sz w:val="28"/>
          <w:szCs w:val="28"/>
        </w:rPr>
      </w:pPr>
      <w:r w:rsidRPr="00502548">
        <w:rPr>
          <w:rFonts w:ascii="Cambria" w:eastAsia="Times New Roman" w:hAnsi="Cambria"/>
          <w:color w:val="215868"/>
          <w:kern w:val="28"/>
          <w:sz w:val="28"/>
          <w:szCs w:val="28"/>
        </w:rPr>
        <w:t xml:space="preserve">Uzupełnij o jednostki podstawowe dane o słoniu. </w:t>
      </w:r>
    </w:p>
    <w:tbl>
      <w:tblPr>
        <w:tblStyle w:val="Jasnasiatkaakcent5"/>
        <w:tblW w:w="0" w:type="auto"/>
        <w:tblInd w:w="817" w:type="dxa"/>
        <w:tblLook w:val="04A0" w:firstRow="1" w:lastRow="0" w:firstColumn="1" w:lastColumn="0" w:noHBand="0" w:noVBand="1"/>
      </w:tblPr>
      <w:tblGrid>
        <w:gridCol w:w="4851"/>
      </w:tblGrid>
      <w:tr w:rsidR="00502548" w:rsidTr="007350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1" w:type="dxa"/>
          </w:tcPr>
          <w:p w:rsidR="00502548" w:rsidRPr="007350E7" w:rsidRDefault="00502548" w:rsidP="007350E7">
            <w:pPr>
              <w:rPr>
                <w:b w:val="0"/>
              </w:rPr>
            </w:pPr>
            <w:r w:rsidRPr="007350E7">
              <w:rPr>
                <w:rStyle w:val="needref"/>
              </w:rPr>
              <w:t>Wysokość:</w:t>
            </w:r>
            <w:r w:rsidRPr="007350E7">
              <w:rPr>
                <w:rStyle w:val="needref"/>
                <w:b w:val="0"/>
              </w:rPr>
              <w:br/>
            </w:r>
            <w:hyperlink r:id="rId13" w:tooltip="Samiec" w:history="1">
              <w:r w:rsidRPr="007350E7">
                <w:rPr>
                  <w:rStyle w:val="Hipercze"/>
                  <w:b w:val="0"/>
                </w:rPr>
                <w:t>samiec</w:t>
              </w:r>
            </w:hyperlink>
            <w:r w:rsidR="007350E7" w:rsidRPr="007350E7">
              <w:rPr>
                <w:rStyle w:val="needref"/>
                <w:b w:val="0"/>
              </w:rPr>
              <w:t xml:space="preserve">  -</w:t>
            </w:r>
            <w:r w:rsidRPr="007350E7">
              <w:rPr>
                <w:rStyle w:val="needref"/>
                <w:b w:val="0"/>
              </w:rPr>
              <w:t xml:space="preserve"> od 3 do 4,2 </w:t>
            </w:r>
            <w:r w:rsidR="007350E7" w:rsidRPr="007350E7">
              <w:rPr>
                <w:rStyle w:val="needref"/>
                <w:b w:val="0"/>
                <w:color w:val="FF0000"/>
                <w:sz w:val="28"/>
              </w:rPr>
              <w:t>?</w:t>
            </w:r>
            <w:r w:rsidRPr="007350E7">
              <w:rPr>
                <w:rStyle w:val="needref"/>
                <w:b w:val="0"/>
              </w:rPr>
              <w:br/>
            </w:r>
            <w:hyperlink r:id="rId14" w:tooltip="Samica" w:history="1">
              <w:r w:rsidRPr="007350E7">
                <w:rPr>
                  <w:rStyle w:val="Hipercze"/>
                  <w:b w:val="0"/>
                </w:rPr>
                <w:t>samica</w:t>
              </w:r>
            </w:hyperlink>
            <w:r w:rsidRPr="007350E7">
              <w:rPr>
                <w:rStyle w:val="needref"/>
                <w:b w:val="0"/>
              </w:rPr>
              <w:t xml:space="preserve"> </w:t>
            </w:r>
            <w:r w:rsidR="007350E7" w:rsidRPr="007350E7">
              <w:rPr>
                <w:rStyle w:val="needref"/>
                <w:b w:val="0"/>
              </w:rPr>
              <w:t xml:space="preserve"> - </w:t>
            </w:r>
            <w:r w:rsidRPr="007350E7">
              <w:rPr>
                <w:rStyle w:val="needref"/>
                <w:b w:val="0"/>
              </w:rPr>
              <w:t xml:space="preserve">od 2,2 do 2,6 </w:t>
            </w:r>
            <w:r w:rsidR="007350E7" w:rsidRPr="007350E7">
              <w:rPr>
                <w:rStyle w:val="needref"/>
                <w:b w:val="0"/>
                <w:color w:val="FF0000"/>
                <w:sz w:val="28"/>
              </w:rPr>
              <w:t>?</w:t>
            </w:r>
            <w:r w:rsidRPr="007350E7">
              <w:rPr>
                <w:b w:val="0"/>
              </w:rPr>
              <w:t xml:space="preserve"> </w:t>
            </w:r>
          </w:p>
        </w:tc>
      </w:tr>
      <w:tr w:rsidR="00502548" w:rsidTr="0073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1" w:type="dxa"/>
            <w:vAlign w:val="center"/>
          </w:tcPr>
          <w:p w:rsidR="00502548" w:rsidRPr="007350E7" w:rsidRDefault="007350E7" w:rsidP="007350E7">
            <w:pPr>
              <w:rPr>
                <w:b w:val="0"/>
              </w:rPr>
            </w:pPr>
            <w:r w:rsidRPr="007350E7">
              <w:rPr>
                <w:noProof/>
                <w:color w:val="215868"/>
                <w:kern w:val="28"/>
                <w:sz w:val="28"/>
                <w:szCs w:val="28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12B28241" wp14:editId="653BC0AB">
                  <wp:simplePos x="0" y="0"/>
                  <wp:positionH relativeFrom="column">
                    <wp:posOffset>3234055</wp:posOffset>
                  </wp:positionH>
                  <wp:positionV relativeFrom="paragraph">
                    <wp:posOffset>153035</wp:posOffset>
                  </wp:positionV>
                  <wp:extent cx="2305050" cy="1532890"/>
                  <wp:effectExtent l="0" t="0" r="0" b="0"/>
                  <wp:wrapNone/>
                  <wp:docPr id="641" name="Obraz 641" descr="C:\Users\Ania\AppData\Local\Microsoft\Windows\Temporary Internet Files\Content.IE5\CXABBVED\MP900430823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nia\AppData\Local\Microsoft\Windows\Temporary Internet Files\Content.IE5\CXABBVED\MP900430823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53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2548" w:rsidRPr="007350E7">
              <w:rPr>
                <w:rStyle w:val="needref"/>
              </w:rPr>
              <w:t>Długość:</w:t>
            </w:r>
            <w:r w:rsidR="00502548" w:rsidRPr="007350E7">
              <w:rPr>
                <w:rStyle w:val="needref"/>
                <w:b w:val="0"/>
              </w:rPr>
              <w:t xml:space="preserve"> </w:t>
            </w:r>
            <w:r w:rsidRPr="007350E7">
              <w:rPr>
                <w:rStyle w:val="needref"/>
                <w:b w:val="0"/>
              </w:rPr>
              <w:br/>
            </w:r>
            <w:r w:rsidR="00502548" w:rsidRPr="007350E7">
              <w:rPr>
                <w:rStyle w:val="needref"/>
                <w:b w:val="0"/>
              </w:rPr>
              <w:t xml:space="preserve">samiec – od 6 do 7,5 </w:t>
            </w:r>
            <w:r w:rsidRPr="007350E7">
              <w:rPr>
                <w:rStyle w:val="needref"/>
                <w:b w:val="0"/>
                <w:color w:val="FF0000"/>
                <w:sz w:val="28"/>
              </w:rPr>
              <w:t>?</w:t>
            </w:r>
            <w:r w:rsidRPr="007350E7">
              <w:rPr>
                <w:rStyle w:val="needref"/>
                <w:b w:val="0"/>
              </w:rPr>
              <w:br/>
            </w:r>
            <w:r w:rsidR="00502548" w:rsidRPr="007350E7">
              <w:rPr>
                <w:rStyle w:val="needref"/>
                <w:b w:val="0"/>
              </w:rPr>
              <w:t xml:space="preserve">samica – od 4,9 do 6,2 </w:t>
            </w:r>
            <w:r w:rsidRPr="007350E7">
              <w:rPr>
                <w:rStyle w:val="needref"/>
                <w:b w:val="0"/>
                <w:color w:val="FF0000"/>
                <w:sz w:val="28"/>
              </w:rPr>
              <w:t>?</w:t>
            </w:r>
          </w:p>
        </w:tc>
      </w:tr>
      <w:tr w:rsidR="00502548" w:rsidTr="007350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1" w:type="dxa"/>
          </w:tcPr>
          <w:p w:rsidR="00502548" w:rsidRPr="007350E7" w:rsidRDefault="00502548" w:rsidP="007350E7">
            <w:pPr>
              <w:rPr>
                <w:b w:val="0"/>
              </w:rPr>
            </w:pPr>
            <w:r w:rsidRPr="007350E7">
              <w:rPr>
                <w:rStyle w:val="needref"/>
              </w:rPr>
              <w:t>Masa ciała:</w:t>
            </w:r>
            <w:r w:rsidRPr="007350E7">
              <w:rPr>
                <w:rStyle w:val="needref"/>
                <w:b w:val="0"/>
              </w:rPr>
              <w:t xml:space="preserve"> </w:t>
            </w:r>
            <w:r w:rsidR="007350E7" w:rsidRPr="007350E7">
              <w:rPr>
                <w:rStyle w:val="needref"/>
                <w:b w:val="0"/>
              </w:rPr>
              <w:br/>
            </w:r>
            <w:r w:rsidRPr="007350E7">
              <w:rPr>
                <w:rStyle w:val="needref"/>
                <w:b w:val="0"/>
              </w:rPr>
              <w:t xml:space="preserve">samiec – od 4000 do 6000 </w:t>
            </w:r>
            <w:r w:rsidR="007350E7" w:rsidRPr="007350E7">
              <w:rPr>
                <w:rStyle w:val="needref"/>
                <w:b w:val="0"/>
                <w:color w:val="FF0000"/>
                <w:sz w:val="28"/>
              </w:rPr>
              <w:t>?</w:t>
            </w:r>
            <w:r w:rsidR="007350E7" w:rsidRPr="007350E7">
              <w:rPr>
                <w:rStyle w:val="needref"/>
                <w:b w:val="0"/>
              </w:rPr>
              <w:br/>
            </w:r>
            <w:r w:rsidRPr="007350E7">
              <w:rPr>
                <w:rStyle w:val="needref"/>
                <w:b w:val="0"/>
              </w:rPr>
              <w:t xml:space="preserve">samica – od 2100 do 3200 </w:t>
            </w:r>
            <w:r w:rsidR="007350E7" w:rsidRPr="007350E7">
              <w:rPr>
                <w:rStyle w:val="needref"/>
                <w:b w:val="0"/>
                <w:color w:val="FF0000"/>
                <w:sz w:val="28"/>
              </w:rPr>
              <w:t>?</w:t>
            </w:r>
          </w:p>
        </w:tc>
      </w:tr>
      <w:tr w:rsidR="00502548" w:rsidTr="0073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1" w:type="dxa"/>
          </w:tcPr>
          <w:p w:rsidR="00502548" w:rsidRPr="007350E7" w:rsidRDefault="00502548" w:rsidP="007350E7">
            <w:pPr>
              <w:rPr>
                <w:b w:val="0"/>
              </w:rPr>
            </w:pPr>
            <w:r w:rsidRPr="007350E7">
              <w:rPr>
                <w:rStyle w:val="needref"/>
              </w:rPr>
              <w:t>Długość ciosów:</w:t>
            </w:r>
            <w:r w:rsidRPr="007350E7">
              <w:rPr>
                <w:rStyle w:val="needref"/>
                <w:b w:val="0"/>
              </w:rPr>
              <w:t xml:space="preserve"> do 3 </w:t>
            </w:r>
            <w:r w:rsidR="007350E7" w:rsidRPr="007350E7">
              <w:rPr>
                <w:rStyle w:val="needref"/>
                <w:b w:val="0"/>
                <w:color w:val="FF0000"/>
                <w:sz w:val="28"/>
              </w:rPr>
              <w:t>?</w:t>
            </w:r>
          </w:p>
        </w:tc>
      </w:tr>
      <w:tr w:rsidR="00502548" w:rsidTr="007350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1" w:type="dxa"/>
          </w:tcPr>
          <w:p w:rsidR="00502548" w:rsidRPr="007350E7" w:rsidRDefault="00502548" w:rsidP="007350E7">
            <w:pPr>
              <w:rPr>
                <w:b w:val="0"/>
              </w:rPr>
            </w:pPr>
            <w:r w:rsidRPr="007350E7">
              <w:rPr>
                <w:rStyle w:val="needref"/>
              </w:rPr>
              <w:t>Masa ciosów:</w:t>
            </w:r>
            <w:r w:rsidRPr="007350E7">
              <w:rPr>
                <w:rStyle w:val="needref"/>
                <w:b w:val="0"/>
              </w:rPr>
              <w:t xml:space="preserve"> od 30 do 42 </w:t>
            </w:r>
            <w:r w:rsidR="007350E7" w:rsidRPr="007350E7">
              <w:rPr>
                <w:rStyle w:val="needref"/>
                <w:b w:val="0"/>
                <w:color w:val="FF0000"/>
                <w:sz w:val="28"/>
              </w:rPr>
              <w:t>?</w:t>
            </w:r>
          </w:p>
        </w:tc>
      </w:tr>
    </w:tbl>
    <w:p w:rsidR="00502548" w:rsidRPr="007350E7" w:rsidRDefault="00502548" w:rsidP="007350E7">
      <w:pPr>
        <w:rPr>
          <w:rFonts w:ascii="Cambria" w:eastAsia="Times New Roman" w:hAnsi="Cambria"/>
          <w:color w:val="215868"/>
          <w:kern w:val="28"/>
          <w:sz w:val="28"/>
          <w:szCs w:val="28"/>
        </w:rPr>
      </w:pPr>
    </w:p>
    <w:sectPr w:rsidR="00502548" w:rsidRPr="007350E7" w:rsidSect="007350E7">
      <w:headerReference w:type="default" r:id="rId16"/>
      <w:footerReference w:type="even" r:id="rId17"/>
      <w:headerReference w:type="first" r:id="rId18"/>
      <w:footerReference w:type="first" r:id="rId19"/>
      <w:pgSz w:w="11907" w:h="16839" w:code="9"/>
      <w:pgMar w:top="800" w:right="1134" w:bottom="851" w:left="1134" w:header="56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226" w:rsidRDefault="00EA3226">
      <w:pPr>
        <w:spacing w:after="0" w:line="240" w:lineRule="auto"/>
      </w:pPr>
      <w:r>
        <w:separator/>
      </w:r>
    </w:p>
  </w:endnote>
  <w:endnote w:type="continuationSeparator" w:id="0">
    <w:p w:rsidR="00EA3226" w:rsidRDefault="00EA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463079">
    <w:pPr>
      <w:pStyle w:val="Stopka"/>
    </w:pPr>
    <w:r>
      <w:rPr>
        <w:noProof/>
      </w:rPr>
      <w:drawing>
        <wp:anchor distT="0" distB="0" distL="114300" distR="114300" simplePos="0" relativeHeight="251659776" behindDoc="1" locked="0" layoutInCell="1" allowOverlap="1" wp14:anchorId="67545781" wp14:editId="29ADDB2A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10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463079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4CAC5D9" wp14:editId="3214DED0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226" w:rsidRDefault="00EA3226">
      <w:pPr>
        <w:spacing w:after="0" w:line="240" w:lineRule="auto"/>
      </w:pPr>
      <w:r>
        <w:separator/>
      </w:r>
    </w:p>
  </w:footnote>
  <w:footnote w:type="continuationSeparator" w:id="0">
    <w:p w:rsidR="00EA3226" w:rsidRDefault="00EA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749A950" wp14:editId="5FF1484D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4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1780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Jednostki długości</w:t>
                          </w:r>
                          <w:r w:rsidR="00A13EEA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masy</w:t>
                          </w:r>
                          <w:r w:rsidR="0046307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3" type="#_x0000_t202" style="position:absolute;margin-left:548.45pt;margin-top:231.5pt;width:32.25pt;height:378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0WjrwIAAK0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Dki0WjrwIAAK0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1780A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Jednostki długości</w:t>
                    </w:r>
                    <w:r w:rsidR="00A13EEA">
                      <w:rPr>
                        <w:rFonts w:ascii="Times New Roman" w:hAnsi="Times New Roman"/>
                        <w:sz w:val="24"/>
                        <w:szCs w:val="24"/>
                      </w:rPr>
                      <w:t>, masy</w:t>
                    </w:r>
                    <w:r w:rsidR="00463079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466F994C" wp14:editId="4258E4F5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43180" b="51435"/>
              <wp:wrapNone/>
              <wp:docPr id="5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4" style="position:absolute;margin-left:541.75pt;margin-top:0;width:53.6pt;height:841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BD91EF" wp14:editId="3C942FBA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5" type="#_x0000_t202" style="position:absolute;margin-left:552.2pt;margin-top:231.5pt;width:32.25pt;height:378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B3QIF1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BF7CB5D" wp14:editId="0C416BA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5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6" style="position:absolute;margin-left:541.75pt;margin-top:0;width:53.6pt;height:84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NLyfYJ4AgAA7w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1071F12"/>
    <w:multiLevelType w:val="hybridMultilevel"/>
    <w:tmpl w:val="50D6ADB8"/>
    <w:lvl w:ilvl="0" w:tplc="805A8904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CF0175"/>
    <w:multiLevelType w:val="hybridMultilevel"/>
    <w:tmpl w:val="F2CE8174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B0294"/>
    <w:multiLevelType w:val="hybridMultilevel"/>
    <w:tmpl w:val="6B6C7284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92287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160E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1F55"/>
    <w:rsid w:val="0043523E"/>
    <w:rsid w:val="00450B57"/>
    <w:rsid w:val="00456B46"/>
    <w:rsid w:val="00463079"/>
    <w:rsid w:val="00483427"/>
    <w:rsid w:val="0048674D"/>
    <w:rsid w:val="00494865"/>
    <w:rsid w:val="00495CF1"/>
    <w:rsid w:val="004E0289"/>
    <w:rsid w:val="004E612C"/>
    <w:rsid w:val="00502548"/>
    <w:rsid w:val="0051780A"/>
    <w:rsid w:val="00524E3C"/>
    <w:rsid w:val="00525657"/>
    <w:rsid w:val="00526002"/>
    <w:rsid w:val="00533D49"/>
    <w:rsid w:val="00541E77"/>
    <w:rsid w:val="00542B65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459EA"/>
    <w:rsid w:val="00656333"/>
    <w:rsid w:val="0066326B"/>
    <w:rsid w:val="00670B64"/>
    <w:rsid w:val="00674085"/>
    <w:rsid w:val="006801D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350E7"/>
    <w:rsid w:val="007404D3"/>
    <w:rsid w:val="00744622"/>
    <w:rsid w:val="00784236"/>
    <w:rsid w:val="00786B2F"/>
    <w:rsid w:val="007A1EF6"/>
    <w:rsid w:val="007A369E"/>
    <w:rsid w:val="007A5143"/>
    <w:rsid w:val="007B4978"/>
    <w:rsid w:val="007D0166"/>
    <w:rsid w:val="007F7E19"/>
    <w:rsid w:val="00822FD0"/>
    <w:rsid w:val="00843353"/>
    <w:rsid w:val="00850ED2"/>
    <w:rsid w:val="0086594A"/>
    <w:rsid w:val="0087262D"/>
    <w:rsid w:val="00875826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D1405"/>
    <w:rsid w:val="009D7510"/>
    <w:rsid w:val="009E4734"/>
    <w:rsid w:val="009F608D"/>
    <w:rsid w:val="009F6C8B"/>
    <w:rsid w:val="00A0374A"/>
    <w:rsid w:val="00A0761B"/>
    <w:rsid w:val="00A10120"/>
    <w:rsid w:val="00A105F4"/>
    <w:rsid w:val="00A13EEA"/>
    <w:rsid w:val="00A34B26"/>
    <w:rsid w:val="00A427B3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35EA6"/>
    <w:rsid w:val="00B528D2"/>
    <w:rsid w:val="00B55938"/>
    <w:rsid w:val="00B67C58"/>
    <w:rsid w:val="00B725F1"/>
    <w:rsid w:val="00B76FB4"/>
    <w:rsid w:val="00B77A38"/>
    <w:rsid w:val="00B80411"/>
    <w:rsid w:val="00BB740B"/>
    <w:rsid w:val="00BC3506"/>
    <w:rsid w:val="00BE37E4"/>
    <w:rsid w:val="00BE75CE"/>
    <w:rsid w:val="00C4260D"/>
    <w:rsid w:val="00C56F1F"/>
    <w:rsid w:val="00C73DB8"/>
    <w:rsid w:val="00C75285"/>
    <w:rsid w:val="00C86A10"/>
    <w:rsid w:val="00CA60E8"/>
    <w:rsid w:val="00CC4027"/>
    <w:rsid w:val="00CD4929"/>
    <w:rsid w:val="00CE577E"/>
    <w:rsid w:val="00D00048"/>
    <w:rsid w:val="00D21E13"/>
    <w:rsid w:val="00D237C0"/>
    <w:rsid w:val="00D24FA6"/>
    <w:rsid w:val="00D3383F"/>
    <w:rsid w:val="00D36EC9"/>
    <w:rsid w:val="00D60594"/>
    <w:rsid w:val="00D61106"/>
    <w:rsid w:val="00D623FB"/>
    <w:rsid w:val="00D62D67"/>
    <w:rsid w:val="00D6553D"/>
    <w:rsid w:val="00D75403"/>
    <w:rsid w:val="00D90B1D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A3226"/>
    <w:rsid w:val="00EB0AAB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3F9E"/>
    <w:rsid w:val="00F541B2"/>
    <w:rsid w:val="00F6262A"/>
    <w:rsid w:val="00F65C84"/>
    <w:rsid w:val="00F93220"/>
    <w:rsid w:val="00FA3D5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needref">
    <w:name w:val="need_ref"/>
    <w:basedOn w:val="Domylnaczcionkaakapitu"/>
    <w:rsid w:val="00502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needref">
    <w:name w:val="need_ref"/>
    <w:basedOn w:val="Domylnaczcionkaakapitu"/>
    <w:rsid w:val="00502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9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.wikipedia.org/wiki/Samiec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pl.wikipedia.org/wiki/Samic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ED340-565B-4CF9-9954-EEABDC44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Liczby naturalne, znak więszkości, znak mniejszości</cp:keywords>
  <cp:lastModifiedBy>Ania</cp:lastModifiedBy>
  <cp:revision>3</cp:revision>
  <cp:lastPrinted>2013-08-29T22:35:00Z</cp:lastPrinted>
  <dcterms:created xsi:type="dcterms:W3CDTF">2013-08-29T22:35:00Z</dcterms:created>
  <dcterms:modified xsi:type="dcterms:W3CDTF">2013-08-29T22:35:00Z</dcterms:modified>
</cp:coreProperties>
</file>